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9ACA3D" w14:textId="3DD93852" w:rsidR="007166CE" w:rsidRDefault="00696CFF"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1528187" wp14:editId="690DEFC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94D41E0" w14:textId="77777777" w:rsidR="007166CE" w:rsidRDefault="007166CE" w:rsidP="007166CE">
      <w:pPr>
        <w:pStyle w:val="berschrift1"/>
      </w:pPr>
      <w:r>
        <w:br w:type="page"/>
      </w:r>
      <w:r>
        <w:lastRenderedPageBreak/>
        <w:t>Vorwort</w:t>
      </w:r>
    </w:p>
    <w:p w14:paraId="23E525A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8E2A4D4" w14:textId="77777777" w:rsidR="007E1779" w:rsidRDefault="008D7463" w:rsidP="007166CE">
      <w:r>
        <w:t xml:space="preserve">Dieses Jahr hat uns allen eine Menge abverlangt – doch Gott hat uns hindurchgetragen. </w:t>
      </w:r>
    </w:p>
    <w:p w14:paraId="19DA2A17"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18D7C5C" w14:textId="77777777" w:rsidR="007E1779" w:rsidRDefault="007E1779" w:rsidP="007166CE">
      <w:r>
        <w:t>Vielleicht hat aber auch der eine oder die andere Lust, mitzumachen und neue Bücher zu erstellen – sprecht mich einfach an.</w:t>
      </w:r>
    </w:p>
    <w:p w14:paraId="0BE8C49E" w14:textId="77777777" w:rsidR="007166CE" w:rsidRDefault="007166CE" w:rsidP="007166CE">
      <w:r>
        <w:t>Euch allen wünsche ich Gottes reichen Segen und dass Ihr für Euch interessante Texte hier findet. Für Anregungen bin ich immer dankbar.</w:t>
      </w:r>
    </w:p>
    <w:p w14:paraId="7BCBAA27" w14:textId="77777777" w:rsidR="007166CE" w:rsidRDefault="007166CE" w:rsidP="007166CE">
      <w:r>
        <w:t>Gruß &amp; Segen,</w:t>
      </w:r>
    </w:p>
    <w:p w14:paraId="4F4B8251" w14:textId="77777777" w:rsidR="007166CE" w:rsidRDefault="007166CE" w:rsidP="007166CE">
      <w:r>
        <w:t>Andreas</w:t>
      </w:r>
    </w:p>
    <w:p w14:paraId="1ED349D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53A48B6" w14:textId="77777777" w:rsidR="003C3F44" w:rsidRDefault="003C3F44" w:rsidP="003C3F44">
      <w:pPr>
        <w:pStyle w:val="berschrift1"/>
        <w:rPr>
          <w:sz w:val="48"/>
        </w:rPr>
      </w:pPr>
      <w:r>
        <w:t xml:space="preserve">Kurtze </w:t>
      </w:r>
      <w:proofErr w:type="spellStart"/>
      <w:r>
        <w:t>auslegung</w:t>
      </w:r>
      <w:proofErr w:type="spellEnd"/>
      <w:r>
        <w:t xml:space="preserve"> des Vater unsers</w:t>
      </w:r>
    </w:p>
    <w:p w14:paraId="580457FD" w14:textId="77777777" w:rsidR="003C3F44" w:rsidRDefault="003C3F44" w:rsidP="003C3F44">
      <w:pPr>
        <w:pStyle w:val="StandardWeb"/>
      </w:pPr>
      <w:r>
        <w:rPr>
          <w:rStyle w:val="Fett"/>
          <w:rFonts w:eastAsiaTheme="majorEastAsia"/>
        </w:rPr>
        <w:t xml:space="preserve">Vater unser der du bist im </w:t>
      </w:r>
      <w:proofErr w:type="spellStart"/>
      <w:r>
        <w:rPr>
          <w:rStyle w:val="Fett"/>
          <w:rFonts w:eastAsiaTheme="majorEastAsia"/>
        </w:rPr>
        <w:t>Himel</w:t>
      </w:r>
      <w:proofErr w:type="spellEnd"/>
      <w:r>
        <w:t xml:space="preserve"> </w:t>
      </w:r>
    </w:p>
    <w:p w14:paraId="39B07813" w14:textId="77777777" w:rsidR="003C3F44" w:rsidRDefault="003C3F44" w:rsidP="003C3F44">
      <w:pPr>
        <w:pStyle w:val="StandardWeb"/>
      </w:pPr>
      <w:r>
        <w:t xml:space="preserve">Das ist/ </w:t>
      </w:r>
      <w:proofErr w:type="spellStart"/>
      <w:r>
        <w:t>Almechtiger</w:t>
      </w:r>
      <w:proofErr w:type="spellEnd"/>
      <w:r>
        <w:t xml:space="preserve"> Gott/ </w:t>
      </w:r>
      <w:proofErr w:type="spellStart"/>
      <w:r>
        <w:t>vater</w:t>
      </w:r>
      <w:proofErr w:type="spellEnd"/>
      <w:r>
        <w:t xml:space="preserve"> unsers HERRN Jesu Christi/ der du bist im Himmel/ das ist/ </w:t>
      </w:r>
      <w:proofErr w:type="spellStart"/>
      <w:r>
        <w:t>umb</w:t>
      </w:r>
      <w:proofErr w:type="spellEnd"/>
      <w:r>
        <w:t xml:space="preserve"> und neben uns/ </w:t>
      </w:r>
      <w:proofErr w:type="spellStart"/>
      <w:r>
        <w:t>nimbst</w:t>
      </w:r>
      <w:proofErr w:type="spellEnd"/>
      <w:r>
        <w:t xml:space="preserve"> dich unser </w:t>
      </w:r>
      <w:proofErr w:type="spellStart"/>
      <w:r>
        <w:t>veterlichen</w:t>
      </w:r>
      <w:proofErr w:type="spellEnd"/>
      <w:r>
        <w:t xml:space="preserve"> an/ </w:t>
      </w:r>
      <w:proofErr w:type="spellStart"/>
      <w:r>
        <w:t>Willest</w:t>
      </w:r>
      <w:proofErr w:type="spellEnd"/>
      <w:r>
        <w:t xml:space="preserve"> uns auch erhören/ </w:t>
      </w:r>
      <w:proofErr w:type="spellStart"/>
      <w:r>
        <w:t>umb</w:t>
      </w:r>
      <w:proofErr w:type="spellEnd"/>
      <w:r>
        <w:t xml:space="preserve"> deines lieben </w:t>
      </w:r>
      <w:proofErr w:type="spellStart"/>
      <w:r>
        <w:t>Sones</w:t>
      </w:r>
      <w:proofErr w:type="spellEnd"/>
      <w:r>
        <w:t xml:space="preserve"> willen/ wie er selbst spricht/ </w:t>
      </w:r>
      <w:proofErr w:type="spellStart"/>
      <w:r>
        <w:t>warlich</w:t>
      </w:r>
      <w:proofErr w:type="spellEnd"/>
      <w:r>
        <w:t xml:space="preserve">/ </w:t>
      </w:r>
      <w:proofErr w:type="spellStart"/>
      <w:r>
        <w:t>warlich</w:t>
      </w:r>
      <w:proofErr w:type="spellEnd"/>
      <w:r>
        <w:t xml:space="preserve">/ ich sage euch/ was </w:t>
      </w:r>
      <w:proofErr w:type="spellStart"/>
      <w:r>
        <w:t>jr</w:t>
      </w:r>
      <w:proofErr w:type="spellEnd"/>
      <w:r>
        <w:t xml:space="preserve"> den </w:t>
      </w:r>
      <w:proofErr w:type="spellStart"/>
      <w:r>
        <w:t>vater</w:t>
      </w:r>
      <w:proofErr w:type="spellEnd"/>
      <w:r>
        <w:t xml:space="preserve"> </w:t>
      </w:r>
      <w:proofErr w:type="spellStart"/>
      <w:r>
        <w:t>bittenn</w:t>
      </w:r>
      <w:proofErr w:type="spellEnd"/>
      <w:r>
        <w:t xml:space="preserve"> werdet in meinem </w:t>
      </w:r>
      <w:proofErr w:type="spellStart"/>
      <w:r>
        <w:t>Nhamenn</w:t>
      </w:r>
      <w:proofErr w:type="spellEnd"/>
      <w:r>
        <w:t xml:space="preserve">/ das wird er euch geben. </w:t>
      </w:r>
    </w:p>
    <w:p w14:paraId="41FB51B6" w14:textId="77777777" w:rsidR="003C3F44" w:rsidRDefault="003C3F44" w:rsidP="003C3F44">
      <w:pPr>
        <w:pStyle w:val="berschrift2"/>
      </w:pPr>
      <w:r>
        <w:t>1. Bit.</w:t>
      </w:r>
    </w:p>
    <w:p w14:paraId="617A80AB" w14:textId="77777777" w:rsidR="003C3F44" w:rsidRDefault="003C3F44" w:rsidP="003C3F44">
      <w:pPr>
        <w:pStyle w:val="StandardWeb"/>
      </w:pPr>
      <w:r>
        <w:rPr>
          <w:rStyle w:val="Fett"/>
          <w:rFonts w:eastAsiaTheme="majorEastAsia"/>
        </w:rPr>
        <w:t xml:space="preserve">Geheiliget werde dein </w:t>
      </w:r>
      <w:proofErr w:type="spellStart"/>
      <w:r>
        <w:rPr>
          <w:rStyle w:val="Fett"/>
          <w:rFonts w:eastAsiaTheme="majorEastAsia"/>
        </w:rPr>
        <w:t>nham</w:t>
      </w:r>
      <w:proofErr w:type="spellEnd"/>
      <w:r>
        <w:rPr>
          <w:rStyle w:val="Fett"/>
          <w:rFonts w:eastAsiaTheme="majorEastAsia"/>
        </w:rPr>
        <w:t>/</w:t>
      </w:r>
      <w:r>
        <w:t xml:space="preserve"> </w:t>
      </w:r>
    </w:p>
    <w:p w14:paraId="33A6F9E3" w14:textId="77777777" w:rsidR="003C3F44" w:rsidRDefault="003C3F44" w:rsidP="003C3F44">
      <w:pPr>
        <w:pStyle w:val="StandardWeb"/>
      </w:pPr>
      <w:proofErr w:type="spellStart"/>
      <w:r>
        <w:t>Verley</w:t>
      </w:r>
      <w:proofErr w:type="spellEnd"/>
      <w:r>
        <w:t xml:space="preserve"> das wir dich im rechten </w:t>
      </w:r>
      <w:proofErr w:type="spellStart"/>
      <w:r>
        <w:t>erkentnis</w:t>
      </w:r>
      <w:proofErr w:type="spellEnd"/>
      <w:r>
        <w:t xml:space="preserve"> und glauben </w:t>
      </w:r>
      <w:proofErr w:type="spellStart"/>
      <w:r>
        <w:t>anruffen</w:t>
      </w:r>
      <w:proofErr w:type="spellEnd"/>
      <w:r>
        <w:t xml:space="preserve">/ Gib und erhalte reine lehr/ steure und wehre </w:t>
      </w:r>
      <w:proofErr w:type="spellStart"/>
      <w:r>
        <w:t>allerley</w:t>
      </w:r>
      <w:proofErr w:type="spellEnd"/>
      <w:r>
        <w:t xml:space="preserve"> </w:t>
      </w:r>
      <w:proofErr w:type="spellStart"/>
      <w:r>
        <w:t>abgötterey</w:t>
      </w:r>
      <w:proofErr w:type="spellEnd"/>
      <w:r>
        <w:t xml:space="preserve">. </w:t>
      </w:r>
    </w:p>
    <w:p w14:paraId="27CD442C" w14:textId="77777777" w:rsidR="003C3F44" w:rsidRDefault="003C3F44" w:rsidP="003C3F44">
      <w:pPr>
        <w:pStyle w:val="berschrift2"/>
      </w:pPr>
      <w:r>
        <w:t>Die ander Bitte/</w:t>
      </w:r>
    </w:p>
    <w:p w14:paraId="08BD0323" w14:textId="77777777" w:rsidR="003C3F44" w:rsidRDefault="003C3F44" w:rsidP="003C3F44">
      <w:pPr>
        <w:pStyle w:val="StandardWeb"/>
      </w:pPr>
      <w:r>
        <w:rPr>
          <w:rStyle w:val="Fett"/>
          <w:rFonts w:eastAsiaTheme="majorEastAsia"/>
        </w:rPr>
        <w:t xml:space="preserve">Dein Reich </w:t>
      </w:r>
      <w:proofErr w:type="spellStart"/>
      <w:r>
        <w:rPr>
          <w:rStyle w:val="Fett"/>
          <w:rFonts w:eastAsiaTheme="majorEastAsia"/>
        </w:rPr>
        <w:t>khome</w:t>
      </w:r>
      <w:proofErr w:type="spellEnd"/>
      <w:r>
        <w:rPr>
          <w:rStyle w:val="Fett"/>
          <w:rFonts w:eastAsiaTheme="majorEastAsia"/>
        </w:rPr>
        <w:t>.</w:t>
      </w:r>
      <w:r>
        <w:t xml:space="preserve"> </w:t>
      </w:r>
    </w:p>
    <w:p w14:paraId="562DFD33" w14:textId="77777777" w:rsidR="003C3F44" w:rsidRDefault="003C3F44" w:rsidP="003C3F44">
      <w:pPr>
        <w:pStyle w:val="StandardWeb"/>
      </w:pPr>
      <w:r>
        <w:t xml:space="preserve">Dieweil wir dein </w:t>
      </w:r>
      <w:proofErr w:type="spellStart"/>
      <w:r>
        <w:t>seligmachendeswort</w:t>
      </w:r>
      <w:proofErr w:type="spellEnd"/>
      <w:r>
        <w:t xml:space="preserve"> haben/ </w:t>
      </w:r>
      <w:proofErr w:type="spellStart"/>
      <w:r>
        <w:t>regir</w:t>
      </w:r>
      <w:proofErr w:type="spellEnd"/>
      <w:r>
        <w:t xml:space="preserve"> uns mit deinem </w:t>
      </w:r>
      <w:proofErr w:type="spellStart"/>
      <w:r>
        <w:t>heilgen</w:t>
      </w:r>
      <w:proofErr w:type="spellEnd"/>
      <w:r>
        <w:t xml:space="preserve"> Geist das es bey uns auch </w:t>
      </w:r>
      <w:proofErr w:type="spellStart"/>
      <w:r>
        <w:t>frucht</w:t>
      </w:r>
      <w:proofErr w:type="spellEnd"/>
      <w:r>
        <w:t xml:space="preserve"> bringe/ </w:t>
      </w:r>
      <w:proofErr w:type="spellStart"/>
      <w:r>
        <w:t>Unnd</w:t>
      </w:r>
      <w:proofErr w:type="spellEnd"/>
      <w:r>
        <w:t xml:space="preserve"> wir solche </w:t>
      </w:r>
      <w:proofErr w:type="spellStart"/>
      <w:r>
        <w:t>Genad</w:t>
      </w:r>
      <w:proofErr w:type="spellEnd"/>
      <w:r>
        <w:t xml:space="preserve"> nicht vorgeblich </w:t>
      </w:r>
      <w:proofErr w:type="spellStart"/>
      <w:r>
        <w:t>entpfahen</w:t>
      </w:r>
      <w:proofErr w:type="spellEnd"/>
      <w:r>
        <w:t xml:space="preserve">/ </w:t>
      </w:r>
      <w:proofErr w:type="spellStart"/>
      <w:r>
        <w:t>auff</w:t>
      </w:r>
      <w:proofErr w:type="spellEnd"/>
      <w:r>
        <w:t xml:space="preserve"> das wir wider den </w:t>
      </w:r>
      <w:proofErr w:type="spellStart"/>
      <w:r>
        <w:t>anschlegischen</w:t>
      </w:r>
      <w:proofErr w:type="spellEnd"/>
      <w:r>
        <w:t xml:space="preserve"> Satan gerüst/ in deinem Reich bleiben/ und selig werden. </w:t>
      </w:r>
    </w:p>
    <w:p w14:paraId="3D57832A" w14:textId="77777777" w:rsidR="003C3F44" w:rsidRDefault="003C3F44" w:rsidP="003C3F44">
      <w:pPr>
        <w:pStyle w:val="berschrift2"/>
      </w:pPr>
      <w:r>
        <w:t>Die dritte Bitte/</w:t>
      </w:r>
    </w:p>
    <w:p w14:paraId="614FC2D7" w14:textId="77777777" w:rsidR="003C3F44" w:rsidRDefault="003C3F44" w:rsidP="003C3F44">
      <w:pPr>
        <w:pStyle w:val="StandardWeb"/>
      </w:pPr>
      <w:r>
        <w:rPr>
          <w:rStyle w:val="Fett"/>
          <w:rFonts w:eastAsiaTheme="majorEastAsia"/>
        </w:rPr>
        <w:t xml:space="preserve">Dein will geschehe wie im </w:t>
      </w:r>
      <w:proofErr w:type="spellStart"/>
      <w:r>
        <w:rPr>
          <w:rStyle w:val="Fett"/>
          <w:rFonts w:eastAsiaTheme="majorEastAsia"/>
        </w:rPr>
        <w:t>Himel</w:t>
      </w:r>
      <w:proofErr w:type="spellEnd"/>
      <w:r>
        <w:rPr>
          <w:rStyle w:val="Fett"/>
          <w:rFonts w:eastAsiaTheme="majorEastAsia"/>
        </w:rPr>
        <w:t xml:space="preserve"> So auch </w:t>
      </w:r>
      <w:proofErr w:type="spellStart"/>
      <w:r>
        <w:rPr>
          <w:rStyle w:val="Fett"/>
          <w:rFonts w:eastAsiaTheme="majorEastAsia"/>
        </w:rPr>
        <w:t>auff</w:t>
      </w:r>
      <w:proofErr w:type="spellEnd"/>
      <w:r>
        <w:rPr>
          <w:rStyle w:val="Fett"/>
          <w:rFonts w:eastAsiaTheme="majorEastAsia"/>
        </w:rPr>
        <w:t xml:space="preserve"> erden.</w:t>
      </w:r>
      <w:r>
        <w:t xml:space="preserve"> </w:t>
      </w:r>
    </w:p>
    <w:p w14:paraId="4BF2911D" w14:textId="77777777" w:rsidR="003C3F44" w:rsidRDefault="003C3F44" w:rsidP="003C3F44">
      <w:pPr>
        <w:pStyle w:val="StandardWeb"/>
      </w:pPr>
      <w:r>
        <w:t xml:space="preserve">Lieber Gott in dieser </w:t>
      </w:r>
      <w:proofErr w:type="spellStart"/>
      <w:r>
        <w:t>vorderbten</w:t>
      </w:r>
      <w:proofErr w:type="spellEnd"/>
      <w:r>
        <w:t xml:space="preserve"> </w:t>
      </w:r>
      <w:proofErr w:type="spellStart"/>
      <w:r>
        <w:t>natur</w:t>
      </w:r>
      <w:proofErr w:type="spellEnd"/>
      <w:r>
        <w:t xml:space="preserve">/ ist unser will bös/ </w:t>
      </w:r>
      <w:proofErr w:type="spellStart"/>
      <w:r>
        <w:t>Darumb</w:t>
      </w:r>
      <w:proofErr w:type="spellEnd"/>
      <w:r>
        <w:t xml:space="preserve"> brich </w:t>
      </w:r>
      <w:proofErr w:type="spellStart"/>
      <w:r>
        <w:t>jn</w:t>
      </w:r>
      <w:proofErr w:type="spellEnd"/>
      <w:r>
        <w:t xml:space="preserve">/ das wir deinen willen thun/ ein jeder in seinem </w:t>
      </w:r>
      <w:proofErr w:type="spellStart"/>
      <w:r>
        <w:t>ampt</w:t>
      </w:r>
      <w:proofErr w:type="spellEnd"/>
      <w:r>
        <w:t xml:space="preserve"> und </w:t>
      </w:r>
      <w:proofErr w:type="spellStart"/>
      <w:r>
        <w:t>beruff</w:t>
      </w:r>
      <w:proofErr w:type="spellEnd"/>
      <w:r>
        <w:t xml:space="preserve">/ Wie die lieben Engel thun/ was dir </w:t>
      </w:r>
      <w:proofErr w:type="spellStart"/>
      <w:r>
        <w:t>wolgefellig</w:t>
      </w:r>
      <w:proofErr w:type="spellEnd"/>
      <w:r>
        <w:t xml:space="preserve"> ist. </w:t>
      </w:r>
    </w:p>
    <w:p w14:paraId="33B5EBAA" w14:textId="77777777" w:rsidR="003C3F44" w:rsidRDefault="003C3F44" w:rsidP="003C3F44">
      <w:pPr>
        <w:pStyle w:val="berschrift2"/>
      </w:pPr>
      <w:r>
        <w:t xml:space="preserve">Die </w:t>
      </w:r>
      <w:proofErr w:type="spellStart"/>
      <w:r>
        <w:t>vierde</w:t>
      </w:r>
      <w:proofErr w:type="spellEnd"/>
      <w:r>
        <w:t xml:space="preserve"> Bitt/</w:t>
      </w:r>
    </w:p>
    <w:p w14:paraId="651EA256" w14:textId="77777777" w:rsidR="003C3F44" w:rsidRDefault="003C3F44" w:rsidP="003C3F44">
      <w:pPr>
        <w:pStyle w:val="StandardWeb"/>
      </w:pPr>
      <w:r>
        <w:rPr>
          <w:rStyle w:val="Fett"/>
          <w:rFonts w:eastAsiaTheme="majorEastAsia"/>
        </w:rPr>
        <w:t xml:space="preserve">Unser </w:t>
      </w:r>
      <w:proofErr w:type="spellStart"/>
      <w:r>
        <w:rPr>
          <w:rStyle w:val="Fett"/>
          <w:rFonts w:eastAsiaTheme="majorEastAsia"/>
        </w:rPr>
        <w:t>teglig</w:t>
      </w:r>
      <w:proofErr w:type="spellEnd"/>
      <w:r>
        <w:rPr>
          <w:rStyle w:val="Fett"/>
          <w:rFonts w:eastAsiaTheme="majorEastAsia"/>
        </w:rPr>
        <w:t xml:space="preserve"> </w:t>
      </w:r>
      <w:proofErr w:type="spellStart"/>
      <w:r>
        <w:rPr>
          <w:rStyle w:val="Fett"/>
          <w:rFonts w:eastAsiaTheme="majorEastAsia"/>
        </w:rPr>
        <w:t>brot</w:t>
      </w:r>
      <w:proofErr w:type="spellEnd"/>
      <w:r>
        <w:rPr>
          <w:rStyle w:val="Fett"/>
          <w:rFonts w:eastAsiaTheme="majorEastAsia"/>
        </w:rPr>
        <w:t xml:space="preserve"> gib uns heut.</w:t>
      </w:r>
      <w:r>
        <w:t xml:space="preserve"> </w:t>
      </w:r>
    </w:p>
    <w:p w14:paraId="6346A551" w14:textId="77777777" w:rsidR="003C3F44" w:rsidRDefault="003C3F44" w:rsidP="003C3F44">
      <w:pPr>
        <w:pStyle w:val="StandardWeb"/>
      </w:pPr>
      <w:r>
        <w:t xml:space="preserve">Wir müssen in diesem natürlichen leben haben essen/ </w:t>
      </w:r>
      <w:proofErr w:type="spellStart"/>
      <w:r>
        <w:t>trincken</w:t>
      </w:r>
      <w:proofErr w:type="spellEnd"/>
      <w:r>
        <w:t xml:space="preserve"> </w:t>
      </w:r>
      <w:proofErr w:type="spellStart"/>
      <w:r>
        <w:t>gesuntheit</w:t>
      </w:r>
      <w:proofErr w:type="spellEnd"/>
      <w:r>
        <w:t xml:space="preserve">/ </w:t>
      </w:r>
      <w:proofErr w:type="spellStart"/>
      <w:r>
        <w:t>oberkeit</w:t>
      </w:r>
      <w:proofErr w:type="spellEnd"/>
      <w:r>
        <w:t xml:space="preserve">/ </w:t>
      </w:r>
      <w:proofErr w:type="spellStart"/>
      <w:r>
        <w:t>fride</w:t>
      </w:r>
      <w:proofErr w:type="spellEnd"/>
      <w:r>
        <w:t xml:space="preserve">/ gute </w:t>
      </w:r>
      <w:proofErr w:type="spellStart"/>
      <w:r>
        <w:t>nachparn</w:t>
      </w:r>
      <w:proofErr w:type="spellEnd"/>
      <w:r>
        <w:t xml:space="preserve">/ etc. Solches alles lieber Vater </w:t>
      </w:r>
      <w:proofErr w:type="spellStart"/>
      <w:r>
        <w:t>mus</w:t>
      </w:r>
      <w:proofErr w:type="spellEnd"/>
      <w:r>
        <w:t xml:space="preserve"> von dir kommen/ Derwegen vorsorge uns deine Kinder. </w:t>
      </w:r>
    </w:p>
    <w:p w14:paraId="2840F9BB" w14:textId="77777777" w:rsidR="003C3F44" w:rsidRDefault="003C3F44" w:rsidP="003C3F44">
      <w:pPr>
        <w:pStyle w:val="berschrift2"/>
      </w:pPr>
      <w:r>
        <w:t xml:space="preserve">Die </w:t>
      </w:r>
      <w:proofErr w:type="spellStart"/>
      <w:r>
        <w:t>fünffte</w:t>
      </w:r>
      <w:proofErr w:type="spellEnd"/>
      <w:r>
        <w:t xml:space="preserve"> Bitte.</w:t>
      </w:r>
    </w:p>
    <w:p w14:paraId="5FB94496" w14:textId="77777777" w:rsidR="003C3F44" w:rsidRDefault="003C3F44" w:rsidP="003C3F44">
      <w:pPr>
        <w:pStyle w:val="StandardWeb"/>
      </w:pPr>
      <w:r>
        <w:rPr>
          <w:rStyle w:val="Fett"/>
          <w:rFonts w:eastAsiaTheme="majorEastAsia"/>
        </w:rPr>
        <w:t xml:space="preserve">Vergib uns unser </w:t>
      </w:r>
      <w:proofErr w:type="spellStart"/>
      <w:r>
        <w:rPr>
          <w:rStyle w:val="Fett"/>
          <w:rFonts w:eastAsiaTheme="majorEastAsia"/>
        </w:rPr>
        <w:t>schuldt</w:t>
      </w:r>
      <w:proofErr w:type="spellEnd"/>
      <w:r>
        <w:rPr>
          <w:rStyle w:val="Fett"/>
          <w:rFonts w:eastAsiaTheme="majorEastAsia"/>
        </w:rPr>
        <w:t xml:space="preserve">/ als wir </w:t>
      </w:r>
      <w:proofErr w:type="spellStart"/>
      <w:r>
        <w:rPr>
          <w:rStyle w:val="Fett"/>
          <w:rFonts w:eastAsiaTheme="majorEastAsia"/>
        </w:rPr>
        <w:t>vergheben</w:t>
      </w:r>
      <w:proofErr w:type="spellEnd"/>
      <w:r>
        <w:rPr>
          <w:rStyle w:val="Fett"/>
          <w:rFonts w:eastAsiaTheme="majorEastAsia"/>
        </w:rPr>
        <w:t xml:space="preserve"> unsern </w:t>
      </w:r>
      <w:proofErr w:type="spellStart"/>
      <w:r>
        <w:rPr>
          <w:rStyle w:val="Fett"/>
          <w:rFonts w:eastAsiaTheme="majorEastAsia"/>
        </w:rPr>
        <w:t>schuldigern</w:t>
      </w:r>
      <w:proofErr w:type="spellEnd"/>
      <w:r>
        <w:rPr>
          <w:rStyle w:val="Fett"/>
          <w:rFonts w:eastAsiaTheme="majorEastAsia"/>
        </w:rPr>
        <w:t>.</w:t>
      </w:r>
      <w:r>
        <w:t xml:space="preserve"> </w:t>
      </w:r>
    </w:p>
    <w:p w14:paraId="61891D89" w14:textId="77777777" w:rsidR="003C3F44" w:rsidRDefault="003C3F44" w:rsidP="003C3F44">
      <w:pPr>
        <w:pStyle w:val="StandardWeb"/>
      </w:pPr>
      <w:r>
        <w:t xml:space="preserve">Lieber Gott wer </w:t>
      </w:r>
      <w:proofErr w:type="spellStart"/>
      <w:r>
        <w:t>kan</w:t>
      </w:r>
      <w:proofErr w:type="spellEnd"/>
      <w:r>
        <w:t xml:space="preserve"> wissen wie </w:t>
      </w:r>
      <w:proofErr w:type="spellStart"/>
      <w:r>
        <w:t>offt</w:t>
      </w:r>
      <w:proofErr w:type="spellEnd"/>
      <w:r>
        <w:t xml:space="preserve"> er </w:t>
      </w:r>
      <w:proofErr w:type="spellStart"/>
      <w:r>
        <w:t>fellet</w:t>
      </w:r>
      <w:proofErr w:type="spellEnd"/>
      <w:r>
        <w:t xml:space="preserve">: </w:t>
      </w:r>
      <w:proofErr w:type="spellStart"/>
      <w:r>
        <w:t>jha</w:t>
      </w:r>
      <w:proofErr w:type="spellEnd"/>
      <w:r>
        <w:t xml:space="preserve"> wenn wir am </w:t>
      </w:r>
      <w:proofErr w:type="spellStart"/>
      <w:r>
        <w:t>allerfrümbstenn</w:t>
      </w:r>
      <w:proofErr w:type="spellEnd"/>
      <w:r>
        <w:t xml:space="preserve"> sind/ so sind wir arme </w:t>
      </w:r>
      <w:proofErr w:type="spellStart"/>
      <w:r>
        <w:t>sünder</w:t>
      </w:r>
      <w:proofErr w:type="spellEnd"/>
      <w:r>
        <w:t xml:space="preserve">/ </w:t>
      </w:r>
      <w:proofErr w:type="spellStart"/>
      <w:r>
        <w:t>Darumbb</w:t>
      </w:r>
      <w:proofErr w:type="spellEnd"/>
      <w:r>
        <w:t xml:space="preserve"> gehe mit uns nicht ins </w:t>
      </w:r>
      <w:proofErr w:type="spellStart"/>
      <w:r>
        <w:t>gericht</w:t>
      </w:r>
      <w:proofErr w:type="spellEnd"/>
      <w:r>
        <w:t xml:space="preserve">/ sonder sich an das </w:t>
      </w:r>
      <w:proofErr w:type="spellStart"/>
      <w:r>
        <w:t>tewer</w:t>
      </w:r>
      <w:proofErr w:type="spellEnd"/>
      <w:r>
        <w:t xml:space="preserve"> </w:t>
      </w:r>
      <w:proofErr w:type="spellStart"/>
      <w:r>
        <w:t>vordinst</w:t>
      </w:r>
      <w:proofErr w:type="spellEnd"/>
      <w:r>
        <w:t xml:space="preserve"> unsers </w:t>
      </w:r>
      <w:proofErr w:type="spellStart"/>
      <w:r>
        <w:t>mitlers</w:t>
      </w:r>
      <w:proofErr w:type="spellEnd"/>
      <w:r>
        <w:t xml:space="preserve"> </w:t>
      </w:r>
      <w:proofErr w:type="spellStart"/>
      <w:r>
        <w:t>unnd</w:t>
      </w:r>
      <w:proofErr w:type="spellEnd"/>
      <w:r>
        <w:t xml:space="preserve"> Heilandes </w:t>
      </w:r>
      <w:proofErr w:type="spellStart"/>
      <w:r>
        <w:t>Jhesu</w:t>
      </w:r>
      <w:proofErr w:type="spellEnd"/>
      <w:r>
        <w:t xml:space="preserve"> Christi/ Und </w:t>
      </w:r>
      <w:proofErr w:type="spellStart"/>
      <w:r>
        <w:t>gedencke</w:t>
      </w:r>
      <w:proofErr w:type="spellEnd"/>
      <w:r>
        <w:t xml:space="preserve"> an den </w:t>
      </w:r>
      <w:proofErr w:type="spellStart"/>
      <w:r>
        <w:t>eid</w:t>
      </w:r>
      <w:proofErr w:type="spellEnd"/>
      <w:r>
        <w:t xml:space="preserve"> Ezech. 33. So war ich lebe/ hab ich keinen </w:t>
      </w:r>
      <w:proofErr w:type="spellStart"/>
      <w:r>
        <w:t>lust</w:t>
      </w:r>
      <w:proofErr w:type="spellEnd"/>
      <w:r>
        <w:t xml:space="preserve"> am todt des </w:t>
      </w:r>
      <w:proofErr w:type="spellStart"/>
      <w:r>
        <w:t>sünders</w:t>
      </w:r>
      <w:proofErr w:type="spellEnd"/>
      <w:r>
        <w:t xml:space="preserve">/ sonder </w:t>
      </w:r>
      <w:proofErr w:type="spellStart"/>
      <w:r>
        <w:t>wil</w:t>
      </w:r>
      <w:proofErr w:type="spellEnd"/>
      <w:r>
        <w:t xml:space="preserve"> das er </w:t>
      </w:r>
      <w:proofErr w:type="spellStart"/>
      <w:r>
        <w:t>bus</w:t>
      </w:r>
      <w:proofErr w:type="spellEnd"/>
      <w:r>
        <w:t xml:space="preserve"> thue und lebe/ etc. Verleih uns auch ein </w:t>
      </w:r>
      <w:proofErr w:type="spellStart"/>
      <w:r>
        <w:t>senfftmütiges</w:t>
      </w:r>
      <w:proofErr w:type="spellEnd"/>
      <w:r>
        <w:t xml:space="preserve"> </w:t>
      </w:r>
      <w:proofErr w:type="spellStart"/>
      <w:r>
        <w:t>freundtliches</w:t>
      </w:r>
      <w:proofErr w:type="spellEnd"/>
      <w:r>
        <w:t xml:space="preserve"> </w:t>
      </w:r>
      <w:proofErr w:type="spellStart"/>
      <w:r>
        <w:t>hertz</w:t>
      </w:r>
      <w:proofErr w:type="spellEnd"/>
      <w:r>
        <w:t xml:space="preserve">/ das wir unserem </w:t>
      </w:r>
      <w:proofErr w:type="spellStart"/>
      <w:r>
        <w:t>nechsten</w:t>
      </w:r>
      <w:proofErr w:type="spellEnd"/>
      <w:r>
        <w:t xml:space="preserve"> seine feile </w:t>
      </w:r>
      <w:proofErr w:type="spellStart"/>
      <w:r>
        <w:t>hertzlich</w:t>
      </w:r>
      <w:proofErr w:type="spellEnd"/>
      <w:r>
        <w:t xml:space="preserve"> vorgeben. </w:t>
      </w:r>
    </w:p>
    <w:p w14:paraId="643EF1F3" w14:textId="77777777" w:rsidR="003C3F44" w:rsidRDefault="003C3F44" w:rsidP="003C3F44">
      <w:pPr>
        <w:pStyle w:val="berschrift2"/>
      </w:pPr>
      <w:r>
        <w:t>Die sechste Bitte.</w:t>
      </w:r>
    </w:p>
    <w:p w14:paraId="5DD4E7AB" w14:textId="77777777" w:rsidR="003C3F44" w:rsidRDefault="003C3F44" w:rsidP="003C3F44">
      <w:pPr>
        <w:pStyle w:val="StandardWeb"/>
      </w:pPr>
      <w:proofErr w:type="spellStart"/>
      <w:r>
        <w:rPr>
          <w:rStyle w:val="Fett"/>
          <w:rFonts w:eastAsiaTheme="majorEastAsia"/>
        </w:rPr>
        <w:t>Füre</w:t>
      </w:r>
      <w:proofErr w:type="spellEnd"/>
      <w:r>
        <w:rPr>
          <w:rStyle w:val="Fett"/>
          <w:rFonts w:eastAsiaTheme="majorEastAsia"/>
        </w:rPr>
        <w:t xml:space="preserve"> uns nicht in </w:t>
      </w:r>
      <w:proofErr w:type="spellStart"/>
      <w:r>
        <w:rPr>
          <w:rStyle w:val="Fett"/>
          <w:rFonts w:eastAsiaTheme="majorEastAsia"/>
        </w:rPr>
        <w:t>vorsuchung</w:t>
      </w:r>
      <w:proofErr w:type="spellEnd"/>
      <w:r>
        <w:rPr>
          <w:rStyle w:val="Fett"/>
          <w:rFonts w:eastAsiaTheme="majorEastAsia"/>
        </w:rPr>
        <w:t>.</w:t>
      </w:r>
      <w:r>
        <w:t xml:space="preserve"> </w:t>
      </w:r>
    </w:p>
    <w:p w14:paraId="4BC876A5" w14:textId="77777777" w:rsidR="003C3F44" w:rsidRDefault="003C3F44" w:rsidP="003C3F44">
      <w:pPr>
        <w:pStyle w:val="StandardWeb"/>
      </w:pPr>
      <w:r>
        <w:t xml:space="preserve">Das ist/ Wir sind noch in der </w:t>
      </w:r>
      <w:proofErr w:type="spellStart"/>
      <w:r>
        <w:t>schliprigen</w:t>
      </w:r>
      <w:proofErr w:type="spellEnd"/>
      <w:r>
        <w:t xml:space="preserve"> Welt/ das </w:t>
      </w:r>
      <w:proofErr w:type="spellStart"/>
      <w:r>
        <w:t>fleisch</w:t>
      </w:r>
      <w:proofErr w:type="spellEnd"/>
      <w:r>
        <w:t xml:space="preserve"> reget sich noch bey uns/ und unser </w:t>
      </w:r>
      <w:proofErr w:type="spellStart"/>
      <w:r>
        <w:t>wiedersacher</w:t>
      </w:r>
      <w:proofErr w:type="spellEnd"/>
      <w:r>
        <w:t xml:space="preserve"> der </w:t>
      </w:r>
      <w:proofErr w:type="spellStart"/>
      <w:r>
        <w:t>Teuffel</w:t>
      </w:r>
      <w:proofErr w:type="spellEnd"/>
      <w:r>
        <w:t xml:space="preserve">/ ist uns </w:t>
      </w:r>
      <w:proofErr w:type="spellStart"/>
      <w:r>
        <w:t>mördlich</w:t>
      </w:r>
      <w:proofErr w:type="spellEnd"/>
      <w:r>
        <w:t xml:space="preserve"> feind/ </w:t>
      </w:r>
      <w:proofErr w:type="spellStart"/>
      <w:r>
        <w:t>greifft</w:t>
      </w:r>
      <w:proofErr w:type="spellEnd"/>
      <w:r>
        <w:t xml:space="preserve"> uns an geistlich und leiblich/ ist listig </w:t>
      </w:r>
      <w:proofErr w:type="spellStart"/>
      <w:r>
        <w:t>anschlegig</w:t>
      </w:r>
      <w:proofErr w:type="spellEnd"/>
      <w:r>
        <w:t xml:space="preserve">/ und </w:t>
      </w:r>
      <w:proofErr w:type="spellStart"/>
      <w:r>
        <w:t>mechtig</w:t>
      </w:r>
      <w:proofErr w:type="spellEnd"/>
      <w:r>
        <w:t xml:space="preserve">/ wir aber sind </w:t>
      </w:r>
      <w:proofErr w:type="spellStart"/>
      <w:r>
        <w:t>wherlos</w:t>
      </w:r>
      <w:proofErr w:type="spellEnd"/>
      <w:r>
        <w:t xml:space="preserve"> </w:t>
      </w:r>
      <w:proofErr w:type="spellStart"/>
      <w:r>
        <w:t>unnd</w:t>
      </w:r>
      <w:proofErr w:type="spellEnd"/>
      <w:r>
        <w:t xml:space="preserve"> schwach/ und tragen unsern </w:t>
      </w:r>
      <w:proofErr w:type="spellStart"/>
      <w:r>
        <w:t>schatz</w:t>
      </w:r>
      <w:proofErr w:type="spellEnd"/>
      <w:r>
        <w:t xml:space="preserve"> in </w:t>
      </w:r>
      <w:proofErr w:type="spellStart"/>
      <w:r>
        <w:t>jrdischen</w:t>
      </w:r>
      <w:proofErr w:type="spellEnd"/>
      <w:r>
        <w:t xml:space="preserve"> </w:t>
      </w:r>
      <w:proofErr w:type="spellStart"/>
      <w:r>
        <w:t>gefesen</w:t>
      </w:r>
      <w:proofErr w:type="spellEnd"/>
      <w:r>
        <w:t xml:space="preserve">/ können derhalben </w:t>
      </w:r>
      <w:proofErr w:type="spellStart"/>
      <w:r>
        <w:t>one</w:t>
      </w:r>
      <w:proofErr w:type="spellEnd"/>
      <w:r>
        <w:t xml:space="preserve"> deine </w:t>
      </w:r>
      <w:proofErr w:type="spellStart"/>
      <w:r>
        <w:t>hilff</w:t>
      </w:r>
      <w:proofErr w:type="spellEnd"/>
      <w:r>
        <w:t xml:space="preserve"> </w:t>
      </w:r>
      <w:proofErr w:type="spellStart"/>
      <w:r>
        <w:t>jm</w:t>
      </w:r>
      <w:proofErr w:type="spellEnd"/>
      <w:r>
        <w:t xml:space="preserve"> nicht </w:t>
      </w:r>
      <w:proofErr w:type="spellStart"/>
      <w:r>
        <w:t>widerstandt</w:t>
      </w:r>
      <w:proofErr w:type="spellEnd"/>
      <w:r>
        <w:t xml:space="preserve"> thun. Derwegen erhalt uns wacker bey deinem Wort/ </w:t>
      </w:r>
      <w:proofErr w:type="spellStart"/>
      <w:r>
        <w:t>Regire</w:t>
      </w:r>
      <w:proofErr w:type="spellEnd"/>
      <w:r>
        <w:t xml:space="preserve"> uns mit deinem </w:t>
      </w:r>
      <w:proofErr w:type="spellStart"/>
      <w:r>
        <w:t>heilgen</w:t>
      </w:r>
      <w:proofErr w:type="spellEnd"/>
      <w:r>
        <w:t xml:space="preserve"> Geist/ Las deine liebe Engel unsere </w:t>
      </w:r>
      <w:proofErr w:type="spellStart"/>
      <w:r>
        <w:t>schutzhern</w:t>
      </w:r>
      <w:proofErr w:type="spellEnd"/>
      <w:r>
        <w:t xml:space="preserve"> </w:t>
      </w:r>
      <w:proofErr w:type="spellStart"/>
      <w:r>
        <w:t>unnd</w:t>
      </w:r>
      <w:proofErr w:type="spellEnd"/>
      <w:r>
        <w:t xml:space="preserve"> </w:t>
      </w:r>
      <w:proofErr w:type="spellStart"/>
      <w:r>
        <w:t>wechter</w:t>
      </w:r>
      <w:proofErr w:type="spellEnd"/>
      <w:r>
        <w:t xml:space="preserve"> nicht von uns weichen/ Das wir in </w:t>
      </w:r>
      <w:proofErr w:type="spellStart"/>
      <w:r>
        <w:t>nöten</w:t>
      </w:r>
      <w:proofErr w:type="spellEnd"/>
      <w:r>
        <w:t xml:space="preserve">/ </w:t>
      </w:r>
      <w:proofErr w:type="spellStart"/>
      <w:r>
        <w:t>trübsal</w:t>
      </w:r>
      <w:proofErr w:type="spellEnd"/>
      <w:r>
        <w:t xml:space="preserve"> und </w:t>
      </w:r>
      <w:proofErr w:type="spellStart"/>
      <w:r>
        <w:t>anfechtun</w:t>
      </w:r>
      <w:proofErr w:type="spellEnd"/>
      <w:r>
        <w:t xml:space="preserve"> g nicht </w:t>
      </w:r>
      <w:proofErr w:type="spellStart"/>
      <w:r>
        <w:t>vorzagen</w:t>
      </w:r>
      <w:proofErr w:type="spellEnd"/>
      <w:r>
        <w:t xml:space="preserve">/ oder wenn es uns </w:t>
      </w:r>
      <w:proofErr w:type="spellStart"/>
      <w:r>
        <w:t>wolgehet</w:t>
      </w:r>
      <w:proofErr w:type="spellEnd"/>
      <w:r>
        <w:t xml:space="preserve"> </w:t>
      </w:r>
      <w:proofErr w:type="spellStart"/>
      <w:r>
        <w:t>stoltziren</w:t>
      </w:r>
      <w:proofErr w:type="spellEnd"/>
      <w:r>
        <w:t xml:space="preserve"> und vermessen werden. </w:t>
      </w:r>
    </w:p>
    <w:p w14:paraId="647C6484" w14:textId="77777777" w:rsidR="003C3F44" w:rsidRDefault="003C3F44" w:rsidP="003C3F44">
      <w:pPr>
        <w:pStyle w:val="berschrift2"/>
      </w:pPr>
      <w:r>
        <w:t>Die siebende Bitte.</w:t>
      </w:r>
    </w:p>
    <w:p w14:paraId="13290E39" w14:textId="77777777" w:rsidR="003C3F44" w:rsidRDefault="003C3F44" w:rsidP="003C3F44">
      <w:pPr>
        <w:pStyle w:val="StandardWeb"/>
      </w:pPr>
      <w:r>
        <w:rPr>
          <w:rStyle w:val="Fett"/>
          <w:rFonts w:eastAsiaTheme="majorEastAsia"/>
        </w:rPr>
        <w:t xml:space="preserve">Erlöse uns vom </w:t>
      </w:r>
      <w:proofErr w:type="spellStart"/>
      <w:r>
        <w:rPr>
          <w:rStyle w:val="Fett"/>
          <w:rFonts w:eastAsiaTheme="majorEastAsia"/>
        </w:rPr>
        <w:t>ubel</w:t>
      </w:r>
      <w:proofErr w:type="spellEnd"/>
      <w:r>
        <w:rPr>
          <w:rStyle w:val="Fett"/>
          <w:rFonts w:eastAsiaTheme="majorEastAsia"/>
        </w:rPr>
        <w:t>.</w:t>
      </w:r>
      <w:r>
        <w:t xml:space="preserve"> </w:t>
      </w:r>
    </w:p>
    <w:p w14:paraId="29135442" w14:textId="77777777" w:rsidR="003C3F44" w:rsidRDefault="003C3F44" w:rsidP="003C3F44">
      <w:pPr>
        <w:pStyle w:val="StandardWeb"/>
      </w:pPr>
      <w:r>
        <w:t xml:space="preserve">Wir sind hie in </w:t>
      </w:r>
      <w:proofErr w:type="spellStart"/>
      <w:r>
        <w:t>eitelem</w:t>
      </w:r>
      <w:proofErr w:type="spellEnd"/>
      <w:r>
        <w:t xml:space="preserve"> </w:t>
      </w:r>
      <w:proofErr w:type="spellStart"/>
      <w:r>
        <w:t>elendt</w:t>
      </w:r>
      <w:proofErr w:type="spellEnd"/>
      <w:r>
        <w:t xml:space="preserve">/ welches alles ein end haben </w:t>
      </w:r>
      <w:proofErr w:type="spellStart"/>
      <w:r>
        <w:t>mus</w:t>
      </w:r>
      <w:proofErr w:type="spellEnd"/>
      <w:r>
        <w:t xml:space="preserve">/ Derwegen </w:t>
      </w:r>
      <w:proofErr w:type="spellStart"/>
      <w:r>
        <w:t>vorleihe</w:t>
      </w:r>
      <w:proofErr w:type="spellEnd"/>
      <w:r>
        <w:t xml:space="preserve"> uns ein seliges </w:t>
      </w:r>
      <w:proofErr w:type="spellStart"/>
      <w:r>
        <w:t>stündlin</w:t>
      </w:r>
      <w:proofErr w:type="spellEnd"/>
      <w:r>
        <w:t xml:space="preserve">/ das wir aus diesem Jammerthal in </w:t>
      </w:r>
      <w:proofErr w:type="spellStart"/>
      <w:r>
        <w:t>warem</w:t>
      </w:r>
      <w:proofErr w:type="spellEnd"/>
      <w:r>
        <w:t xml:space="preserve"> </w:t>
      </w:r>
      <w:proofErr w:type="spellStart"/>
      <w:r>
        <w:t>erkentnis</w:t>
      </w:r>
      <w:proofErr w:type="spellEnd"/>
      <w:r>
        <w:t xml:space="preserve"> und glauben </w:t>
      </w:r>
      <w:proofErr w:type="spellStart"/>
      <w:r>
        <w:t>deinses</w:t>
      </w:r>
      <w:proofErr w:type="spellEnd"/>
      <w:r>
        <w:t xml:space="preserve"> </w:t>
      </w:r>
      <w:proofErr w:type="spellStart"/>
      <w:r>
        <w:t>Sones</w:t>
      </w:r>
      <w:proofErr w:type="spellEnd"/>
      <w:r>
        <w:t xml:space="preserve"> unsers Herrn Jesu Christi abscheiden und </w:t>
      </w:r>
      <w:proofErr w:type="spellStart"/>
      <w:r>
        <w:t>entschlaffen</w:t>
      </w:r>
      <w:proofErr w:type="spellEnd"/>
      <w:r>
        <w:t xml:space="preserve">. Amen. </w:t>
      </w:r>
    </w:p>
    <w:p w14:paraId="6594409D" w14:textId="77777777" w:rsidR="003C3F44" w:rsidRDefault="003C3F44" w:rsidP="003C3F44">
      <w:pPr>
        <w:pStyle w:val="StandardWeb"/>
      </w:pPr>
      <w:r>
        <w:t xml:space="preserve">Gedruckt zu </w:t>
      </w:r>
      <w:proofErr w:type="spellStart"/>
      <w:r>
        <w:t>Franckfort</w:t>
      </w:r>
      <w:proofErr w:type="spellEnd"/>
      <w:r>
        <w:t xml:space="preserve"> an der Oder/ durch Johann </w:t>
      </w:r>
      <w:proofErr w:type="spellStart"/>
      <w:r>
        <w:t>Eichorn</w:t>
      </w:r>
      <w:proofErr w:type="spellEnd"/>
      <w:r>
        <w:t xml:space="preserve">. </w:t>
      </w:r>
    </w:p>
    <w:p w14:paraId="2AC4DD4E" w14:textId="77777777" w:rsidR="0022039F" w:rsidRDefault="0022039F" w:rsidP="0022039F"/>
    <w:p w14:paraId="5D6ABA26" w14:textId="77777777" w:rsidR="00D5498D" w:rsidRPr="00D5498D" w:rsidRDefault="007166CE" w:rsidP="008E63BE">
      <w:pPr>
        <w:pStyle w:val="berschrift1"/>
      </w:pPr>
      <w:r>
        <w:br w:type="page"/>
      </w:r>
      <w:r w:rsidR="00D5498D" w:rsidRPr="00D5498D">
        <w:t>Quellen:</w:t>
      </w:r>
    </w:p>
    <w:p w14:paraId="6274223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C516CB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AC4DFC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DC8D43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C8136F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4276400"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634108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66B755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3818A6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BA8998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E164B0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848F880" w14:textId="551387DE"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7E43"/>
    <w:rsid w:val="00082307"/>
    <w:rsid w:val="000C66E5"/>
    <w:rsid w:val="001F54C4"/>
    <w:rsid w:val="0022039F"/>
    <w:rsid w:val="00272484"/>
    <w:rsid w:val="00297F83"/>
    <w:rsid w:val="002E6D11"/>
    <w:rsid w:val="00381C0C"/>
    <w:rsid w:val="003C3F44"/>
    <w:rsid w:val="00537F59"/>
    <w:rsid w:val="00696CFF"/>
    <w:rsid w:val="007166CE"/>
    <w:rsid w:val="007E1779"/>
    <w:rsid w:val="0083667B"/>
    <w:rsid w:val="008D7463"/>
    <w:rsid w:val="008E417E"/>
    <w:rsid w:val="008E63BE"/>
    <w:rsid w:val="00C35859"/>
    <w:rsid w:val="00CC4EAC"/>
    <w:rsid w:val="00D14D4F"/>
    <w:rsid w:val="00D5498D"/>
    <w:rsid w:val="00E67E4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5DD0F"/>
  <w15:chartTrackingRefBased/>
  <w15:docId w15:val="{6CCF5463-F974-4646-9ECE-68DC0DD25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3C3F44"/>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695038991">
      <w:bodyDiv w:val="1"/>
      <w:marLeft w:val="0"/>
      <w:marRight w:val="0"/>
      <w:marTop w:val="0"/>
      <w:marBottom w:val="0"/>
      <w:divBdr>
        <w:top w:val="none" w:sz="0" w:space="0" w:color="auto"/>
        <w:left w:val="none" w:sz="0" w:space="0" w:color="auto"/>
        <w:bottom w:val="none" w:sz="0" w:space="0" w:color="auto"/>
        <w:right w:val="none" w:sz="0" w:space="0" w:color="auto"/>
      </w:divBdr>
      <w:divsChild>
        <w:div w:id="1523475839">
          <w:marLeft w:val="0"/>
          <w:marRight w:val="0"/>
          <w:marTop w:val="0"/>
          <w:marBottom w:val="0"/>
          <w:divBdr>
            <w:top w:val="none" w:sz="0" w:space="0" w:color="auto"/>
            <w:left w:val="none" w:sz="0" w:space="0" w:color="auto"/>
            <w:bottom w:val="none" w:sz="0" w:space="0" w:color="auto"/>
            <w:right w:val="none" w:sz="0" w:space="0" w:color="auto"/>
          </w:divBdr>
        </w:div>
        <w:div w:id="1722048576">
          <w:marLeft w:val="0"/>
          <w:marRight w:val="0"/>
          <w:marTop w:val="0"/>
          <w:marBottom w:val="0"/>
          <w:divBdr>
            <w:top w:val="none" w:sz="0" w:space="0" w:color="auto"/>
            <w:left w:val="none" w:sz="0" w:space="0" w:color="auto"/>
            <w:bottom w:val="none" w:sz="0" w:space="0" w:color="auto"/>
            <w:right w:val="none" w:sz="0" w:space="0" w:color="auto"/>
          </w:divBdr>
        </w:div>
        <w:div w:id="730661288">
          <w:marLeft w:val="0"/>
          <w:marRight w:val="0"/>
          <w:marTop w:val="0"/>
          <w:marBottom w:val="0"/>
          <w:divBdr>
            <w:top w:val="none" w:sz="0" w:space="0" w:color="auto"/>
            <w:left w:val="none" w:sz="0" w:space="0" w:color="auto"/>
            <w:bottom w:val="none" w:sz="0" w:space="0" w:color="auto"/>
            <w:right w:val="none" w:sz="0" w:space="0" w:color="auto"/>
          </w:divBdr>
        </w:div>
        <w:div w:id="12266066">
          <w:marLeft w:val="0"/>
          <w:marRight w:val="0"/>
          <w:marTop w:val="0"/>
          <w:marBottom w:val="0"/>
          <w:divBdr>
            <w:top w:val="none" w:sz="0" w:space="0" w:color="auto"/>
            <w:left w:val="none" w:sz="0" w:space="0" w:color="auto"/>
            <w:bottom w:val="none" w:sz="0" w:space="0" w:color="auto"/>
            <w:right w:val="none" w:sz="0" w:space="0" w:color="auto"/>
          </w:divBdr>
        </w:div>
        <w:div w:id="687175955">
          <w:marLeft w:val="0"/>
          <w:marRight w:val="0"/>
          <w:marTop w:val="0"/>
          <w:marBottom w:val="0"/>
          <w:divBdr>
            <w:top w:val="none" w:sz="0" w:space="0" w:color="auto"/>
            <w:left w:val="none" w:sz="0" w:space="0" w:color="auto"/>
            <w:bottom w:val="none" w:sz="0" w:space="0" w:color="auto"/>
            <w:right w:val="none" w:sz="0" w:space="0" w:color="auto"/>
          </w:divBdr>
        </w:div>
        <w:div w:id="2050641616">
          <w:marLeft w:val="0"/>
          <w:marRight w:val="0"/>
          <w:marTop w:val="0"/>
          <w:marBottom w:val="0"/>
          <w:divBdr>
            <w:top w:val="none" w:sz="0" w:space="0" w:color="auto"/>
            <w:left w:val="none" w:sz="0" w:space="0" w:color="auto"/>
            <w:bottom w:val="none" w:sz="0" w:space="0" w:color="auto"/>
            <w:right w:val="none" w:sz="0" w:space="0" w:color="auto"/>
          </w:divBdr>
        </w:div>
        <w:div w:id="485585088">
          <w:marLeft w:val="0"/>
          <w:marRight w:val="0"/>
          <w:marTop w:val="0"/>
          <w:marBottom w:val="0"/>
          <w:divBdr>
            <w:top w:val="none" w:sz="0" w:space="0" w:color="auto"/>
            <w:left w:val="none" w:sz="0" w:space="0" w:color="auto"/>
            <w:bottom w:val="none" w:sz="0" w:space="0" w:color="auto"/>
            <w:right w:val="none" w:sz="0" w:space="0" w:color="auto"/>
          </w:divBdr>
        </w:div>
        <w:div w:id="8177235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5</Pages>
  <Words>840</Words>
  <Characters>5292</Characters>
  <Application>Microsoft Office Word</Application>
  <DocSecurity>0</DocSecurity>
  <Lines>44</Lines>
  <Paragraphs>12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6120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2020-12-18T06:19:00Z</dcterms:created>
  <dcterms:modified xsi:type="dcterms:W3CDTF">2021-01-01T17:12:00Z</dcterms:modified>
  <dc:title>Auslegung des Vater unsers</dc:title>
  <dc:creator>Gigas, Johann</dc:creator>
  <dc:language>de</dc:language>
</cp:coreProperties>
</file>